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Hauflandweg 22, 8605 Gutenswil </w:t>
          </w:r>
        </w:p>
        <w:p>
          <w:pPr>
            <w:spacing w:before="0" w:after="0"/>
          </w:pPr>
          <w:r>
            <w:t>595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